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v24.08.20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3166-ISO3166-2-v24.08.20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STATUS_VECTEUR</w:t>
            </w:r>
          </w:p>
        </w:tc>
        <w:tc>
          <w:tcPr>
            <w:tcW w:type="dxa" w:w="2880"/>
          </w:tcPr>
          <w:p>
            <w:r>
              <w:t>SI-SAMU-STATUS_VECTEUR-v24.08.20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REPONSE</w:t>
            </w:r>
          </w:p>
        </w:tc>
        <w:tc>
          <w:tcPr>
            <w:tcW w:type="dxa" w:w="2880"/>
          </w:tcPr>
          <w:p>
            <w:r>
              <w:t>ENUM-REPONSE-v24.08.20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STATUS_DR</w:t>
            </w:r>
          </w:p>
        </w:tc>
        <w:tc>
          <w:tcPr>
            <w:tcW w:type="dxa" w:w="2880"/>
          </w:tcPr>
          <w:p>
            <w:r>
              <w:t>ENUM-STATUS_DR-v24.08.20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DELAI</w:t>
            </w:r>
          </w:p>
        </w:tc>
        <w:tc>
          <w:tcPr>
            <w:tcW w:type="dxa" w:w="2880"/>
          </w:tcPr>
          <w:p>
            <w:r>
              <w:t>SI-SAMU-DELAI-v24.08.20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CADRE_CONV</w:t>
            </w:r>
          </w:p>
        </w:tc>
        <w:tc>
          <w:tcPr>
            <w:tcW w:type="dxa" w:w="2880"/>
          </w:tcPr>
          <w:p>
            <w:r>
              <w:t>CISU-CADRE_CONV-v24.08.20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Code_Effet_a_obtenir</w:t>
            </w:r>
          </w:p>
        </w:tc>
        <w:tc>
          <w:tcPr>
            <w:tcW w:type="dxa" w:w="2880"/>
          </w:tcPr>
          <w:p>
            <w:r>
              <w:t>CISU-Code_Effet_a_obtenir-v24.08.20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TYPE_Destination</w:t>
            </w:r>
          </w:p>
        </w:tc>
        <w:tc>
          <w:tcPr>
            <w:tcW w:type="dxa" w:w="2880"/>
          </w:tcPr>
          <w:p>
            <w:r>
              <w:t>ENUM-TYPE_Destination-v24.08.20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NIVSOIN</w:t>
            </w:r>
          </w:p>
        </w:tc>
        <w:tc>
          <w:tcPr>
            <w:tcW w:type="dxa" w:w="2880"/>
          </w:tcPr>
          <w:p>
            <w:r>
              <w:t>SI-SAMU-NIVSOIN-v24.08.20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TYPE_VECTEUR</w:t>
            </w:r>
          </w:p>
        </w:tc>
        <w:tc>
          <w:tcPr>
            <w:tcW w:type="dxa" w:w="2880"/>
          </w:tcPr>
          <w:p>
            <w:r>
              <w:t>SI-SAMU-TYPE_VECTEUR-v24.08.20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TYPE_MOYEN</w:t>
            </w:r>
          </w:p>
        </w:tc>
        <w:tc>
          <w:tcPr>
            <w:tcW w:type="dxa" w:w="2880"/>
          </w:tcPr>
          <w:p>
            <w:r>
              <w:t>SI-SAMU-TYPE_MOYEN-v24.08.20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TYPEDEC</w:t>
            </w:r>
          </w:p>
        </w:tc>
        <w:tc>
          <w:tcPr>
            <w:tcW w:type="dxa" w:w="2880"/>
          </w:tcPr>
          <w:p>
            <w:r>
              <w:t>SI-SAMU-TYPEDEC-v24.08.20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ROLE</w:t>
            </w:r>
          </w:p>
        </w:tc>
        <w:tc>
          <w:tcPr>
            <w:tcW w:type="dxa" w:w="2880"/>
          </w:tcPr>
          <w:p>
            <w:r>
              <w:t>ENUM-ROLE-v24.08.20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GRAVITE</w:t>
            </w:r>
          </w:p>
        </w:tc>
        <w:tc>
          <w:tcPr>
            <w:tcW w:type="dxa" w:w="2880"/>
          </w:tcPr>
          <w:p>
            <w:r>
              <w:t>SI-SAMU-GRAVITE-v24.08.20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NOMENC_SEXE</w:t>
            </w:r>
          </w:p>
        </w:tc>
        <w:tc>
          <w:tcPr>
            <w:tcW w:type="dxa" w:w="2880"/>
          </w:tcPr>
          <w:p>
            <w:r>
              <w:t>SI-SAMU-NOMENC_SEXE-v24.08.20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TYPE_Id_Patient</w:t>
            </w:r>
          </w:p>
        </w:tc>
        <w:tc>
          <w:tcPr>
            <w:tcW w:type="dxa" w:w="2880"/>
          </w:tcPr>
          <w:p>
            <w:r>
              <w:t>ENUM-TYPE_Id_Patient-v24.08.20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PBAPL</w:t>
            </w:r>
          </w:p>
        </w:tc>
        <w:tc>
          <w:tcPr>
            <w:tcW w:type="dxa" w:w="2880"/>
          </w:tcPr>
          <w:p>
            <w:r>
              <w:t>SI-SAMU-PBAPL-v24.08.20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TYPAPPLT</w:t>
            </w:r>
          </w:p>
        </w:tc>
        <w:tc>
          <w:tcPr>
            <w:tcW w:type="dxa" w:w="2880"/>
          </w:tcPr>
          <w:p>
            <w:r>
              <w:t>SI-SAMU-TYPAPPLT-v24.08.20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CONTACT_Type</w:t>
            </w:r>
          </w:p>
        </w:tc>
        <w:tc>
          <w:tcPr>
            <w:tcW w:type="dxa" w:w="2880"/>
          </w:tcPr>
          <w:p>
            <w:r>
              <w:t>ENUM-CONTACT_Type-v24.08.20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CONTACT_Canal</w:t>
            </w:r>
          </w:p>
        </w:tc>
        <w:tc>
          <w:tcPr>
            <w:tcW w:type="dxa" w:w="2880"/>
          </w:tcPr>
          <w:p>
            <w:r>
              <w:t>ENUM-CONTACT_Canal-v24.08.20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SIGNALEMENT</w:t>
            </w:r>
          </w:p>
        </w:tc>
        <w:tc>
          <w:tcPr>
            <w:tcW w:type="dxa" w:w="2880"/>
          </w:tcPr>
          <w:p>
            <w:r>
              <w:t>ENUM-SIGNALEMENT-v24.08.20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TYPE_Objet_Sys</w:t>
            </w:r>
          </w:p>
        </w:tc>
        <w:tc>
          <w:tcPr>
            <w:tcW w:type="dxa" w:w="2880"/>
          </w:tcPr>
          <w:p>
            <w:r>
              <w:t>ENUM-TYPE_Objet_Sys-v24.08.20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SOURCE_Loc</w:t>
            </w:r>
          </w:p>
        </w:tc>
        <w:tc>
          <w:tcPr>
            <w:tcW w:type="dxa" w:w="2880"/>
          </w:tcPr>
          <w:p>
            <w:r>
              <w:t>ENUM-SOURCE_Loc-v24.08.20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PRECISION</w:t>
            </w:r>
          </w:p>
        </w:tc>
        <w:tc>
          <w:tcPr>
            <w:tcW w:type="dxa" w:w="2880"/>
          </w:tcPr>
          <w:p>
            <w:r>
              <w:t>ENUM-PRECISION-v24.08.20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SOURCE_Id_Lieu</w:t>
            </w:r>
          </w:p>
        </w:tc>
        <w:tc>
          <w:tcPr>
            <w:tcW w:type="dxa" w:w="2880"/>
          </w:tcPr>
          <w:p>
            <w:r>
              <w:t>ENUM-SOURCE_Id_Lieu-v24.08.20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PRIORITE</w:t>
            </w:r>
          </w:p>
        </w:tc>
        <w:tc>
          <w:tcPr>
            <w:tcW w:type="dxa" w:w="2880"/>
          </w:tcPr>
          <w:p>
            <w:r>
              <w:t>SI-SAMU-PRIORITE-v24.08.20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DEVENIRD</w:t>
            </w:r>
          </w:p>
        </w:tc>
        <w:tc>
          <w:tcPr>
            <w:tcW w:type="dxa" w:w="2880"/>
          </w:tcPr>
          <w:p>
            <w:r>
              <w:t>SI-SAMU-DEVENIRD-v24.08.20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TYPE_Patient_Victime</w:t>
            </w:r>
          </w:p>
        </w:tc>
        <w:tc>
          <w:tcPr>
            <w:tcW w:type="dxa" w:w="2880"/>
          </w:tcPr>
          <w:p>
            <w:r>
              <w:t>ENUM-TYPE_Patient_Victime-v24.08.20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NOMBRE_Patient_Victime</w:t>
            </w:r>
          </w:p>
        </w:tc>
        <w:tc>
          <w:tcPr>
            <w:tcW w:type="dxa" w:w="2880"/>
          </w:tcPr>
          <w:p>
            <w:r>
              <w:t>ENUM-NOMBRE_Patient_Victime-v24.08.20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Etats_Dossier</w:t>
            </w:r>
          </w:p>
        </w:tc>
        <w:tc>
          <w:tcPr>
            <w:tcW w:type="dxa" w:w="2880"/>
          </w:tcPr>
          <w:p>
            <w:r>
              <w:t>ENUM-Etats_Dossier-v24.08.20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SI-SAMU-Code_Motif_patient-victime-v24.08.20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CISU-Code_Nature_de_fait-v24.08.20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ORIGINE</w:t>
            </w:r>
          </w:p>
        </w:tc>
        <w:tc>
          <w:tcPr>
            <w:tcW w:type="dxa" w:w="2880"/>
          </w:tcPr>
          <w:p>
            <w:r>
              <w:t>ENUM-ORIGINE-v24.08.20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TYPE_Intervention</w:t>
            </w:r>
          </w:p>
        </w:tc>
        <w:tc>
          <w:tcPr>
            <w:tcW w:type="dxa" w:w="2880"/>
          </w:tcPr>
          <w:p>
            <w:r>
              <w:t>ENUM-TYPE_Intervention-v24.08.20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FILIERE</w:t>
            </w:r>
          </w:p>
        </w:tc>
        <w:tc>
          <w:tcPr>
            <w:tcW w:type="dxa" w:w="2880"/>
          </w:tcPr>
          <w:p>
            <w:r>
              <w:t>ENUM-FILIERE-v24.08.20</w:t>
            </w:r>
          </w:p>
        </w:tc>
        <w:tc>
          <w:tcPr>
            <w:tcW w:type="dxa" w:w="2880"/>
          </w:tcPr>
          <w:p>
            <w:r>
              <w:t>ENUM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EMSI-CONTEXT.MODE-v24.08.20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66BD59-047F-4905-BAE1-4F8F0CA12957}"/>
</file>

<file path=customXml/itemProps3.xml><?xml version="1.0" encoding="utf-8"?>
<ds:datastoreItem xmlns:ds="http://schemas.openxmlformats.org/officeDocument/2006/customXml" ds:itemID="{62C147FD-4740-4B51-8B2E-8A5036040103}"/>
</file>

<file path=customXml/itemProps4.xml><?xml version="1.0" encoding="utf-8"?>
<ds:datastoreItem xmlns:ds="http://schemas.openxmlformats.org/officeDocument/2006/customXml" ds:itemID="{EC434019-FA36-4267-94A2-081B0E08A0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